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Schule Spitalstrasse 20, 8630 Rüti</w:t>
          </w:r>
        </w:p>
        <w:p>
          <w:pPr>
            <w:spacing w:before="0" w:after="0"/>
          </w:pPr>
          <w:r>
            <w:t>606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